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C27" w:rsidRDefault="00EE7159" w:rsidP="00B561C0">
      <w:pPr>
        <w:rPr>
          <w:b/>
        </w:rPr>
      </w:pPr>
      <w:r w:rsidRPr="00EE7159">
        <w:rPr>
          <w:b/>
        </w:rPr>
        <w:t xml:space="preserve">NHS </w:t>
      </w:r>
      <w:r w:rsidR="00876865">
        <w:rPr>
          <w:b/>
        </w:rPr>
        <w:t>Golden Jubilee</w:t>
      </w:r>
      <w:r w:rsidRPr="00EE7159">
        <w:rPr>
          <w:b/>
        </w:rPr>
        <w:t xml:space="preserve"> – </w:t>
      </w:r>
      <w:r w:rsidR="005D3A3B">
        <w:rPr>
          <w:b/>
        </w:rPr>
        <w:t>Heart, Lung, Diagnostic</w:t>
      </w:r>
      <w:r w:rsidR="00E120F8">
        <w:rPr>
          <w:b/>
        </w:rPr>
        <w:t xml:space="preserve"> - </w:t>
      </w:r>
      <w:r w:rsidRPr="00EE7159">
        <w:rPr>
          <w:b/>
        </w:rPr>
        <w:t>Delivery Plan Progress Report Apr-Sep 2021</w:t>
      </w:r>
    </w:p>
    <w:p w:rsidR="00EE7159" w:rsidRDefault="00EE7159" w:rsidP="00EE7159">
      <w:pPr>
        <w:rPr>
          <w:b/>
        </w:rPr>
      </w:pPr>
    </w:p>
    <w:p w:rsidR="00C645F2" w:rsidRDefault="00EE7159" w:rsidP="00EE7159">
      <w:r w:rsidRPr="00EE7159">
        <w:t>Key for status:</w:t>
      </w:r>
      <w:r>
        <w:tab/>
      </w:r>
    </w:p>
    <w:p w:rsidR="00C645F2" w:rsidRPr="00C645F2" w:rsidRDefault="00C645F2" w:rsidP="00C645F2">
      <w:pPr>
        <w:ind w:left="1440" w:firstLine="720"/>
        <w:rPr>
          <w:rFonts w:asciiTheme="minorHAnsi" w:hAnsiTheme="minorHAnsi" w:cstheme="minorHAnsi"/>
          <w:i/>
          <w:sz w:val="20"/>
          <w:szCs w:val="20"/>
        </w:rPr>
      </w:pPr>
      <w:r w:rsidRPr="00C645F2">
        <w:rPr>
          <w:rFonts w:asciiTheme="minorHAnsi" w:hAnsiTheme="minorHAnsi" w:cstheme="minorHAnsi"/>
          <w:i/>
          <w:sz w:val="20"/>
          <w:szCs w:val="20"/>
        </w:rPr>
        <w:t>Proposal – New Proposal/no funding yet agreed</w:t>
      </w:r>
    </w:p>
    <w:p w:rsidR="00EE7159" w:rsidRPr="00C645F2" w:rsidRDefault="00EE7159" w:rsidP="00C645F2">
      <w:pPr>
        <w:ind w:left="1440" w:firstLine="72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Red - Unlikely to complete on time/meet target</w:t>
      </w:r>
    </w:p>
    <w:p w:rsidR="00EE7159" w:rsidRPr="00C645F2" w:rsidRDefault="00EE7159" w:rsidP="00EE7159">
      <w:pPr>
        <w:ind w:left="2160"/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</w:pP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t>Amber - At risk - requires action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Green - On Track</w:t>
      </w:r>
      <w:r w:rsidRPr="00C645F2">
        <w:rPr>
          <w:rFonts w:asciiTheme="minorHAnsi" w:eastAsia="Times New Roman" w:hAnsiTheme="minorHAnsi" w:cstheme="minorHAnsi"/>
          <w:i/>
          <w:iCs/>
          <w:sz w:val="20"/>
          <w:szCs w:val="20"/>
          <w:lang w:eastAsia="en-GB"/>
        </w:rPr>
        <w:br/>
        <w:t>Blue - Complete/ Target met</w:t>
      </w:r>
    </w:p>
    <w:p w:rsidR="000554E4" w:rsidRPr="00EE7159" w:rsidRDefault="000554E4" w:rsidP="00EE7159">
      <w:pPr>
        <w:ind w:left="2160"/>
        <w:rPr>
          <w:b/>
        </w:rPr>
      </w:pPr>
    </w:p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0633"/>
        <w:gridCol w:w="1360"/>
        <w:gridCol w:w="3686"/>
        <w:gridCol w:w="1984"/>
        <w:gridCol w:w="4053"/>
      </w:tblGrid>
      <w:tr w:rsidR="00791FCE" w:rsidRPr="00EE7159" w:rsidTr="00791FCE">
        <w:trPr>
          <w:trHeight w:val="9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Default="00791FCE" w:rsidP="00AA35E7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RAG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Status 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en-GB"/>
              </w:rPr>
              <w:t>(mandatory)</w:t>
            </w:r>
            <w:r w:rsidRPr="00EE7159">
              <w:rPr>
                <w:rFonts w:ascii="Calibri" w:eastAsia="Times New Roman" w:hAnsi="Calibri"/>
                <w:color w:val="FFFFFF"/>
                <w:sz w:val="20"/>
                <w:szCs w:val="20"/>
                <w:lang w:eastAsia="en-GB"/>
              </w:rPr>
              <w:br/>
            </w:r>
          </w:p>
        </w:tc>
        <w:tc>
          <w:tcPr>
            <w:tcW w:w="10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7120B5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Deliverables (mandatory)</w:t>
            </w:r>
            <w:r>
              <w:br/>
            </w: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these can</w:t>
            </w:r>
            <w:r w:rsidR="007120B5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 xml:space="preserve"> be qualitative or quantitative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Lead Delivery Body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Risks (mandatory)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list key risks to delivery and the required controls/mitigating 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Outcomes (optional)</w:t>
            </w:r>
            <w:r w:rsidRPr="00EE7159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include outcomes if possible</w:t>
            </w:r>
            <w:r w:rsidRPr="00EE7159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– repeat for each applicable deliverable/ add multiple outcomes if required</w:t>
            </w:r>
          </w:p>
        </w:tc>
        <w:tc>
          <w:tcPr>
            <w:tcW w:w="4053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0070C0"/>
            <w:hideMark/>
          </w:tcPr>
          <w:p w:rsidR="00791FCE" w:rsidRDefault="00791FCE" w:rsidP="00791FCE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Strategies, plans &amp; programmes</w:t>
            </w:r>
          </w:p>
          <w:p w:rsidR="00791FCE" w:rsidRPr="00EE7159" w:rsidRDefault="00791FCE" w:rsidP="00791FCE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repeat for each applicable deliverable/add multiple programmes if required</w:t>
            </w:r>
          </w:p>
        </w:tc>
      </w:tr>
    </w:tbl>
    <w:p w:rsidR="00791FCE" w:rsidRDefault="00791FCE"/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2072"/>
        <w:gridCol w:w="2465"/>
        <w:gridCol w:w="4536"/>
        <w:gridCol w:w="1360"/>
        <w:gridCol w:w="1418"/>
        <w:gridCol w:w="2268"/>
        <w:gridCol w:w="1984"/>
        <w:gridCol w:w="4053"/>
      </w:tblGrid>
      <w:tr w:rsidR="00791FCE" w:rsidRPr="00EE7159" w:rsidTr="00791FCE">
        <w:trPr>
          <w:trHeight w:val="600"/>
          <w:tblHeader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Sept 21 Status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Deliverable</w:t>
            </w: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120B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Summary of activities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etc.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Milestones/Target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  <w:t>Progress against deliverables end Sept 21</w:t>
            </w:r>
          </w:p>
          <w:p w:rsidR="00791FCE" w:rsidRPr="00EE7159" w:rsidRDefault="00791FCE" w:rsidP="007120B5">
            <w:pPr>
              <w:rPr>
                <w:rFonts w:ascii="Calibri" w:eastAsia="Times New Roman" w:hAnsi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(NB: 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for new d</w:t>
            </w:r>
            <w:r w:rsidR="00C645F2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eliverables, just indicate</w:t>
            </w:r>
            <w:r w:rsidR="007120B5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‘New’</w:t>
            </w:r>
            <w:r w:rsidRPr="440D40A8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 delivery body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Risks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Controls/Actions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Outcome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(s)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:rsidR="00791FCE" w:rsidRPr="00EE7159" w:rsidRDefault="00791FCE" w:rsidP="00791FC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List any major strategies/ programmes that the deliverable relates to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Cardiac Surgery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waiting over 12 weeks for adult cardiac and congenital surgery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ED1C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 delivered</w:t>
            </w:r>
            <w:r w:rsidR="0087686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with exception of adult congenital patients (~5 patients over 12 weeks)</w:t>
            </w:r>
          </w:p>
          <w:p w:rsidR="00700D47" w:rsidRPr="00700D47" w:rsidRDefault="00700D47" w:rsidP="00AA35E7">
            <w:pPr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</w:pPr>
            <w:r w:rsidRPr="00700D47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Progress against target (to 31/7/21) delivering 417 against target of 407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Adult congenital over 12 weeks</w:t>
            </w:r>
          </w:p>
          <w:p w:rsidR="00BE5359" w:rsidRDefault="00BE5359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ED1CE1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Workforce -</w:t>
            </w:r>
            <w:r w:rsidR="00ED1CE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absence -</w:t>
            </w:r>
            <w:r w:rsidR="00ED1CE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vacancy/</w:t>
            </w:r>
          </w:p>
          <w:p w:rsidR="00ED1CE1" w:rsidRPr="00EE7159" w:rsidRDefault="00ED1C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sickness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Weekly waiting list meeting</w:t>
            </w:r>
          </w:p>
          <w:p w:rsidR="0029305A" w:rsidRDefault="0029305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876865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Prioritise urgent first</w:t>
            </w:r>
          </w:p>
          <w:p w:rsidR="0029305A" w:rsidRDefault="0029305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876865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Understand emergency activity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over 12 weeks</w:t>
            </w:r>
          </w:p>
          <w:p w:rsidR="00331ED2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876865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Reduced cancellations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Thoracic Surgery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waiting over 12 weeks for adult cardiac and congenital surgery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700D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 delivered</w:t>
            </w:r>
          </w:p>
          <w:p w:rsidR="00700D47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31-day</w:t>
            </w:r>
            <w:r w:rsidR="00700D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cancer target delivered</w:t>
            </w:r>
          </w:p>
          <w:p w:rsidR="00700D47" w:rsidRPr="00EE7159" w:rsidRDefault="00700D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Activity - </w:t>
            </w:r>
            <w:r w:rsidRPr="00700D47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Progress against target (to 31/7/21) deli</w:t>
            </w:r>
            <w:r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vering 387 against target of 400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CE" w:rsidRDefault="00ED1C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Demand driven</w:t>
            </w:r>
          </w:p>
          <w:p w:rsidR="00ED1CE1" w:rsidRDefault="00ED1C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Workforce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absence -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vacancy/</w:t>
            </w:r>
          </w:p>
          <w:p w:rsidR="00ED1CE1" w:rsidRPr="00EE7159" w:rsidRDefault="00ED1CE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sickness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865" w:rsidRDefault="00876865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Weekly waiting list meeting</w:t>
            </w:r>
          </w:p>
          <w:p w:rsidR="0029305A" w:rsidRDefault="0029305A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876865" w:rsidRDefault="00876865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Prioritise urgent first</w:t>
            </w:r>
          </w:p>
          <w:p w:rsidR="0029305A" w:rsidRDefault="0029305A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Default="00876865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Understand emergency activity</w:t>
            </w:r>
          </w:p>
          <w:p w:rsidR="00452E80" w:rsidRPr="00EE7159" w:rsidRDefault="00452E80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865" w:rsidRDefault="00876865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over 12 weeks</w:t>
            </w:r>
          </w:p>
          <w:p w:rsidR="00331ED2" w:rsidRDefault="00331ED2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876865" w:rsidRDefault="00876865" w:rsidP="0087686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100% achievement of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31-day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cancer target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  <w:p w:rsidR="00876865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31 day cancer target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87686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SNAHFS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Continued delivery of cardiac transplants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FA2200" w:rsidRDefault="00FA2200" w:rsidP="00AA35E7">
            <w:pPr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</w:pPr>
            <w:r w:rsidRPr="00FA2200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Activity - </w:t>
            </w:r>
            <w:r w:rsidR="00DD3C3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16</w:t>
            </w:r>
            <w:r w:rsidR="00876865" w:rsidRPr="00FA2200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 cardiac transplants</w:t>
            </w:r>
            <w:r w:rsidR="00700D47" w:rsidRPr="00FA2200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 delivered to </w:t>
            </w:r>
            <w:r w:rsidR="00DD3C3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24</w:t>
            </w:r>
            <w:r w:rsidR="00DD3C32" w:rsidRPr="00DD3C32">
              <w:rPr>
                <w:rFonts w:ascii="Calibri" w:eastAsia="Times New Roman" w:hAnsi="Calibri"/>
                <w:b/>
                <w:color w:val="000000"/>
                <w:sz w:val="20"/>
                <w:szCs w:val="20"/>
                <w:vertAlign w:val="superscript"/>
                <w:lang w:eastAsia="en-GB"/>
              </w:rPr>
              <w:t>th</w:t>
            </w:r>
            <w:r w:rsidR="00DD3C3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31ED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September</w:t>
            </w:r>
            <w:r w:rsidR="00331ED2" w:rsidRPr="00FA2200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="00876865" w:rsidRPr="00FA2200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target 18 per year)</w:t>
            </w:r>
          </w:p>
          <w:p w:rsidR="00700D47" w:rsidRPr="00EE7159" w:rsidRDefault="00700D4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Able to deliver national retrieval service (NORS)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GJ / </w:t>
            </w:r>
            <w:r w:rsidR="00700D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NSD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00D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/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00D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NHSBT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7A53E6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. </w:t>
            </w:r>
            <w:r w:rsidR="00700D4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Pandemic affectin</w:t>
            </w:r>
            <w:r w:rsidR="00ED1CE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 organs available</w:t>
            </w:r>
          </w:p>
          <w:p w:rsidR="007A53E6" w:rsidRDefault="007A53E6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ii. Sufficient capacity to safely manage the increased transplant activity</w:t>
            </w:r>
          </w:p>
          <w:p w:rsidR="007A53E6" w:rsidRPr="00EE7159" w:rsidRDefault="007A53E6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A53E6" w:rsidP="007A53E6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Development of Strategic Plan for transplant service to deliver a safe and high quality service delivering 25-30 transplants per annum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D3C3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Delivery of increased number of cardiac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transplants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, in line with target.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87686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Cardiac Transplantation and Organ Donation Strategy 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546D" w:rsidP="0068546D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68546D">
              <w:rPr>
                <w:rFonts w:ascii="Calibri" w:eastAsia="Times New Roman" w:hAnsi="Calibri"/>
                <w:sz w:val="20"/>
                <w:szCs w:val="20"/>
                <w:lang w:eastAsia="en-GB"/>
              </w:rPr>
              <w:t>Cardiology – Elective/ Urgent</w:t>
            </w:r>
            <w:r w:rsidR="005059CA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Activity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1272D7" w:rsidP="001272D7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Includes all </w:t>
            </w:r>
            <w:r w:rsidR="00331ED2">
              <w:rPr>
                <w:rFonts w:ascii="Calibri" w:eastAsia="Times New Roman" w:hAnsi="Calibri"/>
                <w:sz w:val="20"/>
                <w:szCs w:val="20"/>
                <w:lang w:eastAsia="en-GB"/>
              </w:rPr>
              <w:t>non-e</w:t>
            </w:r>
            <w:r w:rsidR="00331ED2" w:rsidRPr="001272D7">
              <w:rPr>
                <w:rFonts w:ascii="Calibri" w:eastAsia="Times New Roman" w:hAnsi="Calibri"/>
                <w:sz w:val="20"/>
                <w:szCs w:val="20"/>
                <w:lang w:eastAsia="en-GB"/>
              </w:rPr>
              <w:t>mergency</w:t>
            </w:r>
            <w:r w:rsidRPr="001272D7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Coronary angiography and PCI </w:t>
            </w:r>
            <w:r w:rsidRPr="001272D7">
              <w:rPr>
                <w:rFonts w:ascii="Calibri" w:eastAsia="Times New Roman" w:hAnsi="Calibri"/>
                <w:sz w:val="20"/>
                <w:szCs w:val="20"/>
                <w:lang w:eastAsia="en-GB"/>
              </w:rPr>
              <w:t>procedures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. Also include a small number of non-TAVI valve procedures and congenital diagnostic and interventional procedures. </w:t>
            </w:r>
            <w:r w:rsidRPr="001272D7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9CA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No routine cases waiting over 12 weeks for </w:t>
            </w:r>
            <w:r w:rsidRP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Coronary angiography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+/- PCI</w:t>
            </w:r>
          </w:p>
          <w:p w:rsidR="00D9001B" w:rsidRDefault="00D9001B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5059CA" w:rsidRPr="00EE7159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Urgent Inpatient referrals treated within 72 hours.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As at 31/07/2021 – 135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patients waiting over 12 weeks for </w:t>
            </w:r>
            <w:r w:rsidR="00D9001B" w:rsidRP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Coronary angiography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+/- PCI</w:t>
            </w:r>
          </w:p>
          <w:p w:rsidR="00E42B23" w:rsidRDefault="00E42B23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E42B23" w:rsidRPr="00EE7159" w:rsidRDefault="00E42B23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1,640 cases delivered against target of 1,814.  Shortfall of 174 cases as a result of low uptake of weekend working, lost capacity due to lab breakdowns and higher proportion of urgent referrals t</w:t>
            </w:r>
            <w:r w:rsidR="0041654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han expected.  These cases often require longer procedure time.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Sustained high demand for urgent inpatient angiography. </w:t>
            </w:r>
          </w:p>
          <w:p w:rsidR="00AC2662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AC2662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Increase in routine and urgent waiting times.</w:t>
            </w:r>
          </w:p>
          <w:p w:rsidR="00AC2662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AC2662" w:rsidRPr="00EE7159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9CA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Weekly scheduling and waiting list management meet</w:t>
            </w:r>
            <w:r w:rsidR="00746FF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ings.  Referrals prioritised based on clinical urgency.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over 12 weeks.</w:t>
            </w: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Effective utilisation of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Cath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lab sessions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746FF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546D" w:rsidP="0068546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68546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Cardiology –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TAVI</w:t>
            </w:r>
            <w:r w:rsidR="005059CA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Activity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9CA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routine referrals waiting over 12 weeks for TAVI</w:t>
            </w:r>
          </w:p>
          <w:p w:rsidR="00791FCE" w:rsidRPr="00EE7159" w:rsidRDefault="00791FCE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As at 31/07/2021 – 3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patient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waiting over 12 weeks for TAVI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41654A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41654A" w:rsidRPr="00EE7159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53 cases delivered against target of 45.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Growing demand and waiting time for procedure. </w:t>
            </w:r>
          </w:p>
          <w:p w:rsidR="00AC2662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AC2662" w:rsidRPr="00EE7159" w:rsidRDefault="00AC2662" w:rsidP="00AC266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Financial pressure of over delivery against target.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Weekly scheduling and waiting list management meetings.  Referrals prioritised based on clinical urgency.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No patients over 12 weeks.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746FF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546D" w:rsidP="0068546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68546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Cardiology –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STEMI</w:t>
            </w:r>
            <w:r w:rsidR="005059CA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Activity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All referrals treated within 24 hours of referral.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42B23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Emergency service.  All accepted referrals admitted and treated with 24hrs</w:t>
            </w:r>
            <w:r w:rsidR="0041654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41654A" w:rsidRDefault="0041654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41654A" w:rsidRPr="00EE7159" w:rsidRDefault="0041654A" w:rsidP="0041654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As at 31/07/2021 – 262 cases delivered against target of 252.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Impact of winter pressure on SAS and bed capacity.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Provision of 24/7 service.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46FF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waiting more than 24 hours for treatment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DD3C3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 Cardiology Strategy</w:t>
            </w:r>
          </w:p>
        </w:tc>
      </w:tr>
      <w:tr w:rsidR="00791FCE" w:rsidRPr="00EE7159" w:rsidTr="00D9001B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546D" w:rsidP="0068546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68546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Cardiology –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EP</w:t>
            </w:r>
            <w:r w:rsidR="005059CA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Activity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9CA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routine referrals waiting over 12 weeks for EP</w:t>
            </w:r>
          </w:p>
          <w:p w:rsidR="00791FCE" w:rsidRPr="00EE7159" w:rsidRDefault="00791FCE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As at 31/07/2021 – 261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patients waiting over 12 weeks for EP procedure.  35 of these patients have waited more than 52 weeks.</w:t>
            </w:r>
          </w:p>
          <w:p w:rsidR="0041654A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41654A" w:rsidRPr="00EE7159" w:rsidRDefault="0041654A" w:rsidP="0041654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201 cases delivered against target of 207.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Long waiting times. Limited options to</w:t>
            </w:r>
            <w:r w:rsidR="005059C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increase capacity in order to clear backlog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AC2662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AC2662" w:rsidRPr="00EE7159" w:rsidRDefault="00AC266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Availability of Anaesthetic support.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Weekly scheduling and waiting list management meetings.  Referrals prioritised based on clinical urgency.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over 12 weeks.</w:t>
            </w: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Effective utilisation of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Cath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lab sessions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746FF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68546D" w:rsidP="0068546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68546D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Cardiology – </w:t>
            </w: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Devices</w:t>
            </w:r>
            <w:r w:rsidR="005059CA">
              <w:rPr>
                <w:rFonts w:ascii="Calibri" w:eastAsia="Times New Roman" w:hAnsi="Calibri"/>
                <w:sz w:val="20"/>
                <w:szCs w:val="20"/>
                <w:lang w:eastAsia="en-GB"/>
              </w:rPr>
              <w:t xml:space="preserve"> Activity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9001B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sz w:val="20"/>
                <w:szCs w:val="20"/>
                <w:lang w:eastAsia="en-GB"/>
              </w:rPr>
              <w:t>Includes all device and lead extraction procedures.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9CA" w:rsidRDefault="005059CA" w:rsidP="005059C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routine referrals waiting over 12 weeks for EP</w:t>
            </w:r>
          </w:p>
          <w:p w:rsidR="00791FCE" w:rsidRPr="00EE7159" w:rsidRDefault="00791FCE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As at 31/07/2021 – 5 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patients waiting over 12 weeks for Device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or Lead Extraction procedure.  1 of these patients has</w:t>
            </w:r>
            <w:r w:rsidR="00D9001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waited more than 52 weeks.</w:t>
            </w:r>
          </w:p>
          <w:p w:rsidR="0041654A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41654A" w:rsidRPr="00EE7159" w:rsidRDefault="0041654A" w:rsidP="00D9001B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145 cases delivered against target of 142.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5059CA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Impact of winter pressure on SAS and bed capacity.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Weekly scheduling and waiting list management meetings.  Referrals prioritised based on clinical urgency.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No patients over 12 weeks.</w:t>
            </w: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46FF7" w:rsidRDefault="00746FF7" w:rsidP="00746FF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Effective utilisation of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Cath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lab sessions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746FF7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12 week TTG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DD3C32" w:rsidP="0015332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Radiology- </w:t>
            </w:r>
            <w:r w:rsid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Achieve 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SLA agreed</w:t>
            </w:r>
            <w:r w:rsid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levels of activity for all modalities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E80" w:rsidRDefault="00331ED2" w:rsidP="00452E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Collaborate</w:t>
            </w:r>
            <w:r w:rsidR="00026D85"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with boards to ensure referrals are received</w:t>
            </w:r>
          </w:p>
          <w:p w:rsidR="00791FCE" w:rsidRPr="00452E80" w:rsidRDefault="00026D85" w:rsidP="00452E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026D85" w:rsidRDefault="00026D85" w:rsidP="00452E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Implement </w:t>
            </w:r>
            <w:r w:rsidR="00331ED2"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extended</w:t>
            </w:r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working day / weekend working</w:t>
            </w:r>
          </w:p>
          <w:p w:rsidR="00452E80" w:rsidRPr="00452E80" w:rsidRDefault="00452E80" w:rsidP="00452E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153322" w:rsidRPr="00452E80" w:rsidRDefault="00153322" w:rsidP="00452E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Review </w:t>
            </w:r>
            <w:proofErr w:type="spellStart"/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covid</w:t>
            </w:r>
            <w:proofErr w:type="spellEnd"/>
            <w:r w:rsidRPr="00452E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restrictions when possible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As per annual plan for SLA activity</w:t>
            </w:r>
            <w:r w:rsidR="0029305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 Increase CT projections for remainder of 2021/2022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CT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Scanning – 48% increase in planned activity due to ad hoc weekend working and implementing extended day.</w:t>
            </w:r>
          </w:p>
          <w:p w:rsidR="00026D85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MRI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– 8% decrease in planned activity due to change in types of examinations and reduction in board referrals for first couple of months of 21/22. Projection to meet the planned target by March 2022.</w:t>
            </w:r>
            <w:r w:rsidR="00B45856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There has been a submission to the National Infrastructure Board for funding to replace an MRI scanner. Should this be agreed we wold hope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to secure</w:t>
            </w:r>
            <w:r w:rsidR="00B45856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 mobile scanner to ensure activity is not affected. </w:t>
            </w:r>
          </w:p>
          <w:p w:rsidR="00026D85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U/S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– 15% in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crease in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planned activity to date. Activity is linked to the peaks and troughs associated with sonographer leave. Extra sessions planned for the coming months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to mitigate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026D85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5332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>Dexa</w:t>
            </w:r>
            <w:proofErr w:type="spellEnd"/>
            <w:r w:rsidRPr="00153322">
              <w:rPr>
                <w:rFonts w:ascii="Calibri" w:eastAsia="Times New Roman" w:hAnsi="Calibr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– 2% decrease in planned activity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due to single reporter for these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exam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 2</w:t>
            </w:r>
            <w:r w:rsidRPr="00026D85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  <w:lang w:eastAsia="en-GB"/>
              </w:rPr>
              <w:t>nd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reporter coming on board in October 21. Plan to achieve planned 21/22 target.</w:t>
            </w:r>
          </w:p>
          <w:p w:rsidR="00026D85" w:rsidRPr="00EE7159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85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Workforce</w:t>
            </w:r>
          </w:p>
          <w:p w:rsidR="00791FCE" w:rsidRPr="00026D85" w:rsidRDefault="00026D85" w:rsidP="00026D85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MRI – Alter types of exams performed to meet health board needs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U/S - secure backfill for sonographer leave</w:t>
            </w: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Dexa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– Employ 2</w:t>
            </w:r>
            <w:r w:rsidRPr="00026D85">
              <w:rPr>
                <w:rFonts w:ascii="Calibri" w:eastAsia="Times New Roman" w:hAnsi="Calibri"/>
                <w:color w:val="000000"/>
                <w:sz w:val="20"/>
                <w:szCs w:val="20"/>
                <w:vertAlign w:val="superscript"/>
                <w:lang w:eastAsia="en-GB"/>
              </w:rPr>
              <w:t>nd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Dexa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reporter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DD3C32" w:rsidP="00DD3C3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Delivery of diagnostic tests within national wait times.</w:t>
            </w:r>
          </w:p>
          <w:p w:rsidR="00DD3C32" w:rsidRPr="00EE7159" w:rsidRDefault="00DD3C32" w:rsidP="00DD3C3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Support for early diagnosis.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Develop </w:t>
            </w:r>
            <w:r w:rsidR="0029305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 Imaging Strategy to inform 22/23 activity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Flexible use of GJ Imaging resource for health boards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85" w:rsidRDefault="0015332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Liaising with SG </w:t>
            </w:r>
            <w:r w:rsidR="00026D85" w:rsidRP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&amp; boards 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to a</w:t>
            </w:r>
            <w:r w:rsid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lter allocations to boards depending upon their pressures (agreed April 21)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Accept Non Medical Referrer (NMR) requests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Perform specialist MRI Liver / Prostate exams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Host liver/renal ablation service for GG&amp;C Jan – Jun 21</w:t>
            </w: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Achieve planned imaging targets</w:t>
            </w: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 allocation agreed for Highland.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NMR Request agreed Aug 21 to be implemented.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MRI Liver / Prostate protocols established and exams performed.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Ablation service returned to GG&amp;C Jul 21 after successful 6 month transfer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Gov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/ Health boards / 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</w:t>
            </w:r>
            <w:r w:rsid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mpleted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SLA meetings with all boards every 6 weeks.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Regular SG meeting to adapt to current pressures.</w:t>
            </w:r>
          </w:p>
          <w:p w:rsidR="00331ED2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Scope additional requests from boards throughout the year.</w:t>
            </w: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791FCE" w:rsidRPr="00EE7159" w:rsidTr="00153322">
        <w:trPr>
          <w:trHeight w:val="723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Agree with SG to convert SLA waiting times activity to regional cardiac activity for CT / MRI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SBAR produced for CT / MRI to demonstrate additional cardiac activity that could be performed.</w:t>
            </w: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 additional cardiac imaging reporters.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Achieve a reduction in regional CTCA waiting time / regional MRI waiting time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Establish target for </w:t>
            </w:r>
            <w:r w:rsidR="00331ED2"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remainder</w:t>
            </w: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of 21/22 and prediction for 22/23 activity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Discussion with SG around converting waiting times activity to cardiac. Agreement given.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791FCE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MRI reporters recruited to the radiologists bank for ad-hoc additional cardiac MRI sessions.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Pr="00153322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Proposal to recruit joint appointments for 2 cardiac radiologists and 1 cardiologist for CTCA reporting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, to deliver guaranteed activity</w:t>
            </w: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Default="00026D85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Alter job plan for GJ cardiologist to perform additional CTCA sessions</w:t>
            </w:r>
          </w:p>
          <w:p w:rsidR="00BE5359" w:rsidRPr="00BE5359" w:rsidRDefault="00BE5359" w:rsidP="00BE5359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 w:rsidR="00026D85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 / Health boards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Reliance on bank radiologists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Delay in recruitment to cardiac reporting posts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 to joint appointments or job planned activity where possible</w:t>
            </w:r>
          </w:p>
          <w:p w:rsidR="00026D85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026D85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Explore training / recruitment opportunities for radiologists/cardiologists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Robust cardiac imaging service able to meet the needs of the regional </w:t>
            </w:r>
            <w:r w:rsidR="00DD3C3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population</w:t>
            </w:r>
          </w:p>
          <w:p w:rsidR="00FE3549" w:rsidRPr="00EE7159" w:rsidRDefault="00FE3549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Delivers unmet need for cardiac imaging across the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WoS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Region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Cardiac Imaging strategy developing the future potential of the GJ imaging department for years to come.</w:t>
            </w:r>
          </w:p>
        </w:tc>
      </w:tr>
      <w:tr w:rsidR="00791FCE" w:rsidRPr="00EE7159" w:rsidTr="00D1363B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026D8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SNRRS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Business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as usual model agreed by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Business Case sign off.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 SNRRS team to GJ.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Maintain service from pilot to BAU.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Increase number of reporters, capacity, health board access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B1" w:rsidRPr="00153322" w:rsidRDefault="00331ED2" w:rsidP="00AA35E7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Agreement</w:t>
            </w:r>
            <w:r w:rsidR="00E226B1"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from GJ Adopt BAU service</w:t>
            </w:r>
            <w:r w:rsid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Aug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21</w:t>
            </w: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 Recruitment</w:t>
            </w:r>
            <w:r w:rsidR="00E226B1"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underway.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30 additional workstations to be deployed during 21/22.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3 more health boards to connect to SNRRS by March 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BAU agreed.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Recruitment of SNRRS team in progress.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Working with health boards to deploy additional workstations.</w:t>
            </w:r>
          </w:p>
          <w:p w:rsidR="00E226B1" w:rsidRPr="00153322" w:rsidRDefault="00E226B1" w:rsidP="00153322">
            <w:pPr>
              <w:pStyle w:val="ListParagraph"/>
              <w:numPr>
                <w:ilvl w:val="0"/>
                <w:numId w:val="7"/>
              </w:num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15332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2 of 3 outstanding boards to be connected by Dec 22.</w:t>
            </w:r>
          </w:p>
          <w:p w:rsidR="00E226B1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SNRRS Team/ 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GJ/ Health boards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RIS/PACS upgrades within boards impacting on SNRRS ability to progress.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GK e-health ability to provide access for SNRRS team to necessary systems</w:t>
            </w:r>
          </w:p>
          <w:p w:rsidR="00BE5359" w:rsidRPr="00EE7159" w:rsidRDefault="00BE5359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Dates in place with boards for necessary activities e-health for SNRRS.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SNRRS increase capacity and accessibility for all boards</w:t>
            </w:r>
            <w:r w:rsidR="00FE354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  <w:p w:rsidR="00FE3549" w:rsidRPr="00EE7159" w:rsidRDefault="00FE3549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Addresses radiologist shortage by enabling remote reporting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GJ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working with Scottish Radiology 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Transformation Programme (SRTP) to explore further uses for SNRRS.</w:t>
            </w:r>
          </w:p>
        </w:tc>
      </w:tr>
      <w:tr w:rsidR="00791FCE" w:rsidRPr="00EE7159" w:rsidTr="0073136C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1FCE" w:rsidRPr="00EE7159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PROPOSAL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Provide colorectal imaging to support surgery / bowel screening</w:t>
            </w:r>
          </w:p>
          <w:p w:rsidR="00331ED2" w:rsidRPr="00EE7159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E226B1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Business case still to be agreed for bowel screening pilot. </w:t>
            </w:r>
          </w:p>
          <w:p w:rsidR="00E226B1" w:rsidRPr="00EE7159" w:rsidRDefault="00E226B1" w:rsidP="00E226B1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Colorectal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expansion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agreed, pathways in development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6B1" w:rsidRPr="00EE7159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GJ ability to offer CT </w:t>
            </w:r>
            <w:proofErr w:type="spellStart"/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colonography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CT drainage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Plan to establish equipment, staffing, training needs to support. Approx. numbers defined.</w:t>
            </w:r>
          </w:p>
          <w:p w:rsidR="00331ED2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Agree timescale for CT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colonography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service implementation (4-6 months).</w:t>
            </w:r>
          </w:p>
          <w:p w:rsidR="00331ED2" w:rsidRDefault="00331ED2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Discussion with SG about converting some waiting times activity to CT </w:t>
            </w:r>
            <w:proofErr w:type="spellStart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colonography</w:t>
            </w:r>
            <w:proofErr w:type="spellEnd"/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agreed.</w:t>
            </w:r>
          </w:p>
          <w:p w:rsidR="00BE5359" w:rsidRPr="00EE7159" w:rsidRDefault="00BE5359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SG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/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NHS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</w:t>
            </w:r>
            <w:r w:rsidR="005D3A3B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/ Health boards/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Workforce – radiographers / radiologists to support development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Discussions with other health boards to enable joint training opportunities / joint radiologists support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Sustainable CT colon service within GJ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331ED2" w:rsidRPr="009E6BA3" w:rsidRDefault="00331ED2" w:rsidP="00331ED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9E6BA3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Recovery Plan</w:t>
            </w:r>
          </w:p>
          <w:p w:rsidR="00331ED2" w:rsidRPr="009E6BA3" w:rsidRDefault="00331ED2" w:rsidP="00331ED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9E6BA3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Recovery and redesign: Cancer Services</w:t>
            </w:r>
          </w:p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791FCE" w:rsidRPr="00EE7159" w:rsidTr="0073136C">
        <w:trPr>
          <w:trHeight w:val="1134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91FCE" w:rsidRPr="00EE7159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73136C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PROPOSAL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Establish Plain Film imaging department within redesigned orthopaedic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outpatient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facility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Agreement required from GJ board to proceed with this development.</w:t>
            </w:r>
          </w:p>
          <w:p w:rsidR="00E226B1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Scoping exercise to determine potential </w:t>
            </w:r>
            <w:r w:rsidR="00331ED2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benefits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to patients and service.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Plain Film room due for replacement in 22/23, implement this within the new orthopaedic department.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Procure an additional plain film x-ray room for OP department</w:t>
            </w:r>
          </w:p>
          <w:p w:rsidR="00E226B1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EE7159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SBAR in development for agreement.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Patient and service advantages scoped.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Potential activity explored.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Staffing requirements outlined.</w:t>
            </w:r>
          </w:p>
          <w:p w:rsidR="00E226B1" w:rsidRP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Review of current and projected activity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CE" w:rsidRPr="00EE7159" w:rsidRDefault="005D3A3B" w:rsidP="00331ED2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NHS </w:t>
            </w:r>
            <w:r w:rsidR="00E226B1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GJ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Funding for equipment and staff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SBAR to be agreed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CE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OP plain film imaging department, to support increased access to plain film imaging.</w:t>
            </w:r>
          </w:p>
          <w:p w:rsidR="00E226B1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Supports GJ imaging department expansion.</w:t>
            </w:r>
          </w:p>
          <w:p w:rsidR="00E226B1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Enables separation of IP/OP pathways.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:rsidR="00791FCE" w:rsidRPr="00EE7159" w:rsidRDefault="00E226B1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This initiative will feed into the GJ Imaging Strategy.</w:t>
            </w:r>
          </w:p>
        </w:tc>
      </w:tr>
    </w:tbl>
    <w:p w:rsidR="00EE7159" w:rsidRPr="009B7615" w:rsidRDefault="00EE7159" w:rsidP="00B561C0"/>
    <w:sectPr w:rsidR="00EE7159" w:rsidRPr="009B7615" w:rsidSect="00EE7159">
      <w:pgSz w:w="23811" w:h="16838" w:orient="landscape" w:code="8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30D310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7FC726F"/>
    <w:multiLevelType w:val="hybridMultilevel"/>
    <w:tmpl w:val="D74AF520"/>
    <w:lvl w:ilvl="0" w:tplc="20049AE2">
      <w:numFmt w:val="bullet"/>
      <w:lvlText w:val="-"/>
      <w:lvlJc w:val="left"/>
      <w:pPr>
        <w:ind w:left="45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 w15:restartNumberingAfterBreak="0">
    <w:nsid w:val="28F02E0B"/>
    <w:multiLevelType w:val="hybridMultilevel"/>
    <w:tmpl w:val="563CC3C8"/>
    <w:lvl w:ilvl="0" w:tplc="20049AE2"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 w15:restartNumberingAfterBreak="0">
    <w:nsid w:val="652C1161"/>
    <w:multiLevelType w:val="singleLevel"/>
    <w:tmpl w:val="F80453F2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hideSpellingErrors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59"/>
    <w:rsid w:val="00026D85"/>
    <w:rsid w:val="00027C27"/>
    <w:rsid w:val="000554E4"/>
    <w:rsid w:val="000C0CF4"/>
    <w:rsid w:val="001272D7"/>
    <w:rsid w:val="00140D55"/>
    <w:rsid w:val="00153322"/>
    <w:rsid w:val="00281579"/>
    <w:rsid w:val="0029305A"/>
    <w:rsid w:val="00306C61"/>
    <w:rsid w:val="00331ED2"/>
    <w:rsid w:val="0037582B"/>
    <w:rsid w:val="00376F46"/>
    <w:rsid w:val="0041654A"/>
    <w:rsid w:val="00452E80"/>
    <w:rsid w:val="004B7289"/>
    <w:rsid w:val="005059CA"/>
    <w:rsid w:val="005D32B2"/>
    <w:rsid w:val="005D3A3B"/>
    <w:rsid w:val="005E20CB"/>
    <w:rsid w:val="0061506C"/>
    <w:rsid w:val="0068546D"/>
    <w:rsid w:val="00700D47"/>
    <w:rsid w:val="007120B5"/>
    <w:rsid w:val="0073136C"/>
    <w:rsid w:val="00746FF7"/>
    <w:rsid w:val="00762EB7"/>
    <w:rsid w:val="00791FCE"/>
    <w:rsid w:val="007A53E6"/>
    <w:rsid w:val="007E47C0"/>
    <w:rsid w:val="0080028A"/>
    <w:rsid w:val="00857548"/>
    <w:rsid w:val="00870C98"/>
    <w:rsid w:val="00876865"/>
    <w:rsid w:val="00914E94"/>
    <w:rsid w:val="009B7615"/>
    <w:rsid w:val="00AA35E7"/>
    <w:rsid w:val="00AC2662"/>
    <w:rsid w:val="00B45856"/>
    <w:rsid w:val="00B51BDC"/>
    <w:rsid w:val="00B561C0"/>
    <w:rsid w:val="00B773CE"/>
    <w:rsid w:val="00BE5359"/>
    <w:rsid w:val="00C645F2"/>
    <w:rsid w:val="00C91823"/>
    <w:rsid w:val="00D008AB"/>
    <w:rsid w:val="00D1363B"/>
    <w:rsid w:val="00D9001B"/>
    <w:rsid w:val="00DD3C32"/>
    <w:rsid w:val="00E120F8"/>
    <w:rsid w:val="00E226B1"/>
    <w:rsid w:val="00E42B23"/>
    <w:rsid w:val="00ED1CE1"/>
    <w:rsid w:val="00EE7159"/>
    <w:rsid w:val="00F43A7F"/>
    <w:rsid w:val="00FA2200"/>
    <w:rsid w:val="00FA4BC1"/>
    <w:rsid w:val="00FE3549"/>
    <w:rsid w:val="0BA975BC"/>
    <w:rsid w:val="0D1ACD5D"/>
    <w:rsid w:val="14823D7E"/>
    <w:rsid w:val="37ECD84F"/>
    <w:rsid w:val="3B5233CF"/>
    <w:rsid w:val="3D7E98E4"/>
    <w:rsid w:val="3D9DFF24"/>
    <w:rsid w:val="440D40A8"/>
    <w:rsid w:val="472BB90D"/>
    <w:rsid w:val="4F8BD2CF"/>
    <w:rsid w:val="59D1702B"/>
    <w:rsid w:val="6A48C2DA"/>
    <w:rsid w:val="6D27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738BA"/>
  <w15:chartTrackingRefBased/>
  <w15:docId w15:val="{8B577FAB-AAAD-4963-BEB2-8535AF5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C98"/>
    <w:rPr>
      <w:rFonts w:ascii="Arial" w:hAnsi="Arial" w:cs="Calibri"/>
      <w:sz w:val="24"/>
    </w:rPr>
  </w:style>
  <w:style w:type="paragraph" w:styleId="Heading1">
    <w:name w:val="heading 1"/>
    <w:aliases w:val="Outline1"/>
    <w:basedOn w:val="Normal"/>
    <w:next w:val="Normal"/>
    <w:link w:val="Heading1Char"/>
    <w:qFormat/>
    <w:rsid w:val="00C91823"/>
    <w:pPr>
      <w:numPr>
        <w:numId w:val="6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qFormat/>
    <w:rsid w:val="00C91823"/>
    <w:pPr>
      <w:numPr>
        <w:ilvl w:val="1"/>
        <w:numId w:val="6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qFormat/>
    <w:rsid w:val="00B773CE"/>
    <w:pPr>
      <w:numPr>
        <w:ilvl w:val="2"/>
        <w:numId w:val="6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B773CE"/>
    <w:pPr>
      <w:numPr>
        <w:numId w:val="5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styleId="Footer">
    <w:name w:val="footer"/>
    <w:basedOn w:val="Normal"/>
    <w:link w:val="FooterChar"/>
    <w:rsid w:val="00C918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182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C918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1823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3Char">
    <w:name w:val="Heading 3 Char"/>
    <w:aliases w:val="Outline3 Char"/>
    <w:basedOn w:val="DefaultParagraphFont"/>
    <w:link w:val="Heading3"/>
    <w:rsid w:val="00C91823"/>
    <w:rPr>
      <w:rFonts w:ascii="Arial" w:hAnsi="Arial" w:cs="Times New Roman"/>
      <w:kern w:val="24"/>
      <w:sz w:val="24"/>
      <w:szCs w:val="20"/>
    </w:rPr>
  </w:style>
  <w:style w:type="paragraph" w:customStyle="1" w:styleId="Outline4">
    <w:name w:val="Outline4"/>
    <w:basedOn w:val="Normal"/>
    <w:next w:val="Normal"/>
    <w:rsid w:val="00C91823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C91823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C91823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C91823"/>
    <w:pPr>
      <w:spacing w:after="240"/>
      <w:ind w:left="720"/>
    </w:pPr>
    <w:rPr>
      <w:kern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7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59"/>
    <w:rPr>
      <w:rFonts w:ascii="Arial" w:hAnsi="Arial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59"/>
    <w:rPr>
      <w:rFonts w:ascii="Arial" w:hAnsi="Arial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metadata xmlns="http://www.objective.com/ecm/document/metadata/53D26341A57B383EE0540010E0463CCA" version="1.0.0">
  <systemFields>
    <field name="Objective-Id">
      <value order="0">A33968921</value>
    </field>
    <field name="Objective-Title">
      <value order="0">NHS Remobilisation Plans 2021-22 - Commissioning Pack - RMP4 - Delivery Planning Template</value>
    </field>
    <field name="Objective-Description">
      <value order="0"/>
    </field>
    <field name="Objective-CreationStamp">
      <value order="0">2021-07-09T07:36:03Z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2021-07-15T18:04:54Z</value>
    </field>
    <field name="Objective-Owner">
      <value order="0">Marshall, Jennie J (U443139)</value>
    </field>
    <field name="Objective-Path">
      <value order="0">Objective Global Folder:SG File Plan:Health, nutrition and care:National Health Service (NHS):NHS management:Casework: NHS management:NHS Scotland: Remobilisation plans 2021/22: 2021-2026</value>
    </field>
    <field name="Objective-Parent">
      <value order="0">NHS Scotland: Remobilisation plans 2021/22: 2021-2026</value>
    </field>
    <field name="Objective-State">
      <value order="0">Being Drafted</value>
    </field>
    <field name="Objective-VersionId">
      <value order="0">vA49841051</value>
    </field>
    <field name="Objective-Version">
      <value order="0">3.2</value>
    </field>
    <field name="Objective-VersionNumber">
      <value order="0">5</value>
    </field>
    <field name="Objective-VersionComment">
      <value order="0"/>
    </field>
    <field name="Objective-FileNumber">
      <value order="0">POL/35626</value>
    </field>
    <field name="Objective-Classification">
      <value order="0">OFFICIAL</value>
    </field>
    <field name="Objective-Caveats">
      <value order="0">Caveat for access to SG Fileplan</value>
    </field>
  </systemFields>
  <catalogues>
    <catalogue name="Document Type Catalogue" type="type" ori="id:cA35">
      <field name="Objective-Date of Original">
        <value order="0"/>
      </field>
      <field name="Objective-Date Received">
        <value order="0"/>
      </field>
      <field name="Objective-SG Web Publication - Category">
        <value order="0"/>
      </field>
      <field name="Objective-SG Web Publication - Category 2 Classification">
        <value order="0"/>
      </field>
      <field name="Objective-Connect Creator">
        <value order="0"/>
      </field>
      <field name="Objective-Required Redaction">
        <value order="0"/>
      </field>
    </catalogue>
  </catalogues>
</meta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A192E18E691846928089F41D0924CC" ma:contentTypeVersion="6" ma:contentTypeDescription="Create a new document." ma:contentTypeScope="" ma:versionID="96de90a8ec591b22362f796b7ea4bc34">
  <xsd:schema xmlns:xsd="http://www.w3.org/2001/XMLSchema" xmlns:xs="http://www.w3.org/2001/XMLSchema" xmlns:p="http://schemas.microsoft.com/office/2006/metadata/properties" xmlns:ns2="07511e87-2b6c-4211-a1fa-0c2423724a01" xmlns:ns3="af1bfc9d-5cfc-4216-83ef-9322a0599ec2" targetNamespace="http://schemas.microsoft.com/office/2006/metadata/properties" ma:root="true" ma:fieldsID="9380172ca7ac4546a482cd0d4908a72d" ns2:_="" ns3:_="">
    <xsd:import namespace="07511e87-2b6c-4211-a1fa-0c2423724a01"/>
    <xsd:import namespace="af1bfc9d-5cfc-4216-83ef-9322a0599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11e87-2b6c-4211-a1fa-0c2423724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bfc9d-5cfc-4216-83ef-9322a0599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3FF26-B1F5-46E9-8343-64D89883B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92984-9BFF-4DAA-8E28-BF8D3B8834E9}">
  <ds:schemaRefs>
    <ds:schemaRef ds:uri="http://purl.org/dc/terms/"/>
    <ds:schemaRef ds:uri="af1bfc9d-5cfc-4216-83ef-9322a0599ec2"/>
    <ds:schemaRef ds:uri="http://schemas.microsoft.com/office/2006/documentManagement/types"/>
    <ds:schemaRef ds:uri="07511e87-2b6c-4211-a1fa-0c2423724a01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3D26341A57B383EE0540010E0463CCA"/>
  </ds:schemaRefs>
</ds:datastoreItem>
</file>

<file path=customXml/itemProps4.xml><?xml version="1.0" encoding="utf-8"?>
<ds:datastoreItem xmlns:ds="http://schemas.openxmlformats.org/officeDocument/2006/customXml" ds:itemID="{426FBE86-6830-45D2-A4BF-A37D53F42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11e87-2b6c-4211-a1fa-0c2423724a01"/>
    <ds:schemaRef ds:uri="af1bfc9d-5cfc-4216-83ef-9322a0599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Marshall</dc:creator>
  <cp:keywords/>
  <dc:description/>
  <cp:lastModifiedBy>Rikki Young</cp:lastModifiedBy>
  <cp:revision>14</cp:revision>
  <dcterms:created xsi:type="dcterms:W3CDTF">2021-08-26T13:04:00Z</dcterms:created>
  <dcterms:modified xsi:type="dcterms:W3CDTF">2021-09-30T10:12:00Z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0x01010043A192E18E691846928089F41D0924CC</vt:lpwstr>
  </property>
  <property fmtid="{D5CDD505-2E9C-101B-9397-08002B2CF9AE}" pid="3" name="Objective-Id">
    <vt:lpwstr>A33968921</vt:lpwstr>
  </property>
  <property fmtid="{D5CDD505-2E9C-101B-9397-08002B2CF9AE}" pid="4" name="Objective-Title">
    <vt:lpwstr>NHS Remobilisation Plans 2021-22 - Commissioning Pack - RMP4 - Delivery Planning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2021-07-09T07:36:03Z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2021-07-15T18:04:54Z</vt:filetime>
  </property>
  <property fmtid="{D5CDD505-2E9C-101B-9397-08002B2CF9AE}" pid="11" name="Objective-Owner">
    <vt:lpwstr>Marshall, Jennie J (U443139)</vt:lpwstr>
  </property>
  <property fmtid="{D5CDD505-2E9C-101B-9397-08002B2CF9AE}" pid="12" name="Objective-Path">
    <vt:lpwstr>Objective Global Folder:SG File Plan:Health, nutrition and care:National Health Service (NHS):NHS management:Casework: NHS management:NHS Scotland: Remobilisation plans 2021/22: 2021-2026</vt:lpwstr>
  </property>
  <property fmtid="{D5CDD505-2E9C-101B-9397-08002B2CF9AE}" pid="13" name="Objective-Parent">
    <vt:lpwstr>NHS Scotland: Remobilisation plans 2021/22: 2021-2026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vA49841051</vt:lpwstr>
  </property>
  <property fmtid="{D5CDD505-2E9C-101B-9397-08002B2CF9AE}" pid="16" name="Objective-Version">
    <vt:lpwstr>3.2</vt:lpwstr>
  </property>
  <property fmtid="{D5CDD505-2E9C-101B-9397-08002B2CF9AE}" pid="17" name="Objective-VersionNumber">
    <vt:r8>5</vt:r8>
  </property>
  <property fmtid="{D5CDD505-2E9C-101B-9397-08002B2CF9AE}" pid="18" name="Objective-VersionComment">
    <vt:lpwstr/>
  </property>
  <property fmtid="{D5CDD505-2E9C-101B-9397-08002B2CF9AE}" pid="19" name="Objective-FileNumber">
    <vt:lpwstr>POL/35626</vt:lpwstr>
  </property>
  <property fmtid="{D5CDD505-2E9C-101B-9397-08002B2CF9AE}" pid="20" name="Objective-Classification">
    <vt:lpwstr>OFFICIAL</vt:lpwstr>
  </property>
  <property fmtid="{D5CDD505-2E9C-101B-9397-08002B2CF9AE}" pid="21" name="Objective-Caveats">
    <vt:lpwstr>Caveat for access to SG Fileplan</vt:lpwstr>
  </property>
  <property fmtid="{D5CDD505-2E9C-101B-9397-08002B2CF9AE}" pid="22" name="Objective-Date of Original">
    <vt:lpwstr/>
  </property>
  <property fmtid="{D5CDD505-2E9C-101B-9397-08002B2CF9AE}" pid="23" name="Objective-Date Received">
    <vt:lpwstr/>
  </property>
  <property fmtid="{D5CDD505-2E9C-101B-9397-08002B2CF9AE}" pid="24" name="Objective-SG Web Publication - Category">
    <vt:lpwstr/>
  </property>
  <property fmtid="{D5CDD505-2E9C-101B-9397-08002B2CF9AE}" pid="25" name="Objective-SG Web Publication - Category 2 Classification">
    <vt:lpwstr/>
  </property>
  <property fmtid="{D5CDD505-2E9C-101B-9397-08002B2CF9AE}" pid="26" name="Objective-Connect Creator">
    <vt:lpwstr/>
  </property>
  <property fmtid="{D5CDD505-2E9C-101B-9397-08002B2CF9AE}" pid="27" name="Objective-Required Redaction">
    <vt:lpwstr/>
  </property>
</Properties>
</file>